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D92937" w14:textId="77777777" w:rsidR="00A820B6" w:rsidRPr="00E82743" w:rsidRDefault="00A820B6" w:rsidP="00A820B6">
      <w:pPr>
        <w:pStyle w:val="Title"/>
      </w:pPr>
      <w:bookmarkStart w:id="0" w:name="_GoBack"/>
      <w:bookmarkEnd w:id="0"/>
      <w:r w:rsidRPr="00E82743">
        <w:t xml:space="preserve">Case </w:t>
      </w:r>
      <w:r>
        <w:t>2.1</w:t>
      </w:r>
      <w:r w:rsidRPr="00E82743">
        <w:t xml:space="preserve">: </w:t>
      </w:r>
      <w:r>
        <w:t>Choosing a New Director of Research</w:t>
      </w:r>
    </w:p>
    <w:p w14:paraId="5B0EF9E5" w14:textId="77777777" w:rsidR="00A820B6" w:rsidRDefault="00A820B6" w:rsidP="00A820B6">
      <w:pPr>
        <w:pStyle w:val="Heading1"/>
      </w:pPr>
      <w:r w:rsidRPr="00E82743">
        <w:t xml:space="preserve">Case </w:t>
      </w:r>
      <w:r w:rsidR="004765C1" w:rsidRPr="00E82743">
        <w:t xml:space="preserve">Synopsis </w:t>
      </w:r>
      <w:r w:rsidRPr="00E82743">
        <w:t xml:space="preserve">and </w:t>
      </w:r>
      <w:r w:rsidR="004765C1" w:rsidRPr="00E82743">
        <w:t>Analysis</w:t>
      </w:r>
    </w:p>
    <w:p w14:paraId="6895BB01" w14:textId="77777777" w:rsidR="00A820B6" w:rsidRDefault="00A820B6" w:rsidP="00A820B6">
      <w:r>
        <w:t>Sandra Coke must select a new director of research. Three candidates with differing leadership traits are being considered for the position. Candidate one is persistent and insightful; candidate two is extraordinarily intelligent and sociable; and candidate three has high levels of integrity. All three candidates seem to have adequate experience.</w:t>
      </w:r>
    </w:p>
    <w:p w14:paraId="5333F605" w14:textId="77777777" w:rsidR="00A820B6" w:rsidRPr="00291537" w:rsidRDefault="00A820B6" w:rsidP="00A820B6">
      <w:r>
        <w:t>The case study provides interesting opportunities for discussion of trait theory. Students will debate which candidate has the best traits to lead the research team simply because of their own internal biases regarding leadership traits. In addition, without knowing more about the director of research position, it is difficult to determine the “best” traits for this job. For that reason, the case offers an opportunity to not only apply the trait approach but also understand its shortcomings.</w:t>
      </w:r>
    </w:p>
    <w:p w14:paraId="0B7203CC" w14:textId="77777777" w:rsidR="00A820B6" w:rsidRPr="00E82743" w:rsidRDefault="00A820B6" w:rsidP="00A820B6">
      <w:pPr>
        <w:rPr>
          <w:b/>
        </w:rPr>
      </w:pPr>
      <w:r w:rsidRPr="00E82743">
        <w:rPr>
          <w:b/>
        </w:rPr>
        <w:t>Learning objectives:</w:t>
      </w:r>
    </w:p>
    <w:p w14:paraId="300864C1" w14:textId="77777777" w:rsidR="00A820B6" w:rsidRPr="00037384" w:rsidRDefault="00A820B6" w:rsidP="00A820B6">
      <w:pPr>
        <w:pStyle w:val="ListParagraph"/>
        <w:numPr>
          <w:ilvl w:val="0"/>
          <w:numId w:val="13"/>
        </w:numPr>
        <w:spacing w:after="200" w:line="276" w:lineRule="auto"/>
        <w:contextualSpacing/>
        <w:rPr>
          <w:szCs w:val="24"/>
        </w:rPr>
      </w:pPr>
      <w:r>
        <w:rPr>
          <w:szCs w:val="24"/>
        </w:rPr>
        <w:t>S</w:t>
      </w:r>
      <w:r w:rsidRPr="00037384">
        <w:rPr>
          <w:szCs w:val="24"/>
        </w:rPr>
        <w:t xml:space="preserve">tudents should be able to decipher </w:t>
      </w:r>
      <w:r>
        <w:rPr>
          <w:szCs w:val="24"/>
        </w:rPr>
        <w:t>prominent traits</w:t>
      </w:r>
      <w:r w:rsidRPr="00037384">
        <w:rPr>
          <w:szCs w:val="24"/>
        </w:rPr>
        <w:t xml:space="preserve"> </w:t>
      </w:r>
      <w:r>
        <w:rPr>
          <w:szCs w:val="24"/>
        </w:rPr>
        <w:t>based on three different job candidates while understanding the tenets of the trait approach.</w:t>
      </w:r>
    </w:p>
    <w:p w14:paraId="4D0E0A11" w14:textId="77777777" w:rsidR="00A820B6" w:rsidRPr="00037384" w:rsidRDefault="00A820B6" w:rsidP="00A820B6">
      <w:pPr>
        <w:pStyle w:val="ListParagraph"/>
        <w:numPr>
          <w:ilvl w:val="0"/>
          <w:numId w:val="13"/>
        </w:numPr>
        <w:spacing w:after="200" w:line="276" w:lineRule="auto"/>
        <w:contextualSpacing/>
        <w:rPr>
          <w:szCs w:val="24"/>
        </w:rPr>
      </w:pPr>
      <w:r>
        <w:rPr>
          <w:szCs w:val="24"/>
        </w:rPr>
        <w:t>S</w:t>
      </w:r>
      <w:r w:rsidRPr="00037384">
        <w:rPr>
          <w:szCs w:val="24"/>
        </w:rPr>
        <w:t xml:space="preserve">tudents should </w:t>
      </w:r>
      <w:r>
        <w:rPr>
          <w:szCs w:val="24"/>
        </w:rPr>
        <w:t>gain a better understanding of the weaknesses of trait approach.</w:t>
      </w:r>
    </w:p>
    <w:p w14:paraId="2EA512BB" w14:textId="77777777" w:rsidR="00A820B6" w:rsidRPr="008160E1" w:rsidRDefault="00A820B6" w:rsidP="00A820B6">
      <w:pPr>
        <w:rPr>
          <w:b/>
        </w:rPr>
      </w:pPr>
      <w:r w:rsidRPr="008160E1">
        <w:rPr>
          <w:b/>
        </w:rPr>
        <w:t>Answers to questions in the text:</w:t>
      </w:r>
    </w:p>
    <w:p w14:paraId="0DCC60A2" w14:textId="77777777" w:rsidR="00A820B6" w:rsidRPr="00F80D21" w:rsidRDefault="00A820B6" w:rsidP="00A820B6">
      <w:pPr>
        <w:pStyle w:val="ListParagraph"/>
        <w:numPr>
          <w:ilvl w:val="0"/>
          <w:numId w:val="14"/>
        </w:numPr>
        <w:spacing w:after="200" w:line="276" w:lineRule="auto"/>
        <w:contextualSpacing/>
        <w:rPr>
          <w:rStyle w:val="tx2"/>
          <w:szCs w:val="24"/>
          <w:bdr w:val="none" w:sz="0" w:space="0" w:color="auto" w:frame="1"/>
        </w:rPr>
      </w:pPr>
      <w:r w:rsidRPr="00F80D21">
        <w:rPr>
          <w:rStyle w:val="tx2"/>
          <w:szCs w:val="24"/>
          <w:bdr w:val="none" w:sz="0" w:space="0" w:color="auto" w:frame="1"/>
        </w:rPr>
        <w:t>Based on the information provided about the trait approach in Tables 2.1 and 2.2, if you were Sandra, who</w:t>
      </w:r>
      <w:r>
        <w:rPr>
          <w:rStyle w:val="tx2"/>
          <w:szCs w:val="24"/>
          <w:bdr w:val="none" w:sz="0" w:space="0" w:color="auto" w:frame="1"/>
        </w:rPr>
        <w:t>m</w:t>
      </w:r>
      <w:r w:rsidRPr="00F80D21">
        <w:rPr>
          <w:rStyle w:val="tx2"/>
          <w:szCs w:val="24"/>
          <w:bdr w:val="none" w:sz="0" w:space="0" w:color="auto" w:frame="1"/>
        </w:rPr>
        <w:t xml:space="preserve"> would you select? </w:t>
      </w:r>
    </w:p>
    <w:p w14:paraId="74A3F260" w14:textId="77777777" w:rsidR="00A820B6" w:rsidRDefault="00A820B6" w:rsidP="00A820B6">
      <w:pPr>
        <w:pStyle w:val="ListParagraph"/>
        <w:rPr>
          <w:rStyle w:val="tx2"/>
          <w:szCs w:val="24"/>
          <w:bdr w:val="none" w:sz="0" w:space="0" w:color="auto" w:frame="1"/>
        </w:rPr>
      </w:pPr>
    </w:p>
    <w:p w14:paraId="509650AC" w14:textId="77777777" w:rsidR="00A820B6" w:rsidRDefault="00A820B6" w:rsidP="00A820B6">
      <w:pPr>
        <w:pStyle w:val="ListParagraph"/>
        <w:rPr>
          <w:rStyle w:val="tx2"/>
          <w:szCs w:val="24"/>
          <w:bdr w:val="none" w:sz="0" w:space="0" w:color="auto" w:frame="1"/>
        </w:rPr>
      </w:pPr>
      <w:r>
        <w:rPr>
          <w:rStyle w:val="tx2"/>
          <w:szCs w:val="24"/>
          <w:bdr w:val="none" w:sz="0" w:space="0" w:color="auto" w:frame="1"/>
        </w:rPr>
        <w:t>It is very difficult to select a candidate without more information about the director of research position and each individual candidate. Alexa Smith seems to have high levels of determination, persistence, and responsibility. Kelsey Motts has high levels of sociability, intelligence, and social intelligence. Thomas Santiago has high levels of integrity and is a strong problem solver. Seemingly, all three would have some level of intelligence, self-confidence, and determination since each completed successful projects in the past and seems well liked by their peers.</w:t>
      </w:r>
    </w:p>
    <w:p w14:paraId="31A1C3CE" w14:textId="77777777" w:rsidR="00A820B6" w:rsidRDefault="00A820B6" w:rsidP="00A820B6">
      <w:pPr>
        <w:pStyle w:val="ListParagraph"/>
        <w:rPr>
          <w:rStyle w:val="tx2"/>
          <w:szCs w:val="24"/>
          <w:bdr w:val="none" w:sz="0" w:space="0" w:color="auto" w:frame="1"/>
        </w:rPr>
      </w:pPr>
      <w:r>
        <w:rPr>
          <w:rStyle w:val="tx2"/>
          <w:szCs w:val="24"/>
          <w:bdr w:val="none" w:sz="0" w:space="0" w:color="auto" w:frame="1"/>
        </w:rPr>
        <w:t>Some students will argue that persistence is crucial for success, and Alexa should be chosen for that reason. Others will claim that Kelsey surely has persistence as well but should be hired because she is already seen as a leader and has high levels of sociability and intelligence, two of the top five most common traits of leaders. A few may state that integrity is fundamental for a research job and argue for the selection of Thomas. Based on the limited information and solely applying the trait approach, Kelsey or Alexa may be a better selection.</w:t>
      </w:r>
    </w:p>
    <w:p w14:paraId="25E19034" w14:textId="77777777" w:rsidR="00A820B6" w:rsidRPr="00F80D21" w:rsidRDefault="00A820B6" w:rsidP="00A820B6">
      <w:pPr>
        <w:pStyle w:val="ListParagraph"/>
        <w:rPr>
          <w:rStyle w:val="tx2"/>
          <w:szCs w:val="24"/>
          <w:bdr w:val="none" w:sz="0" w:space="0" w:color="auto" w:frame="1"/>
        </w:rPr>
      </w:pPr>
    </w:p>
    <w:p w14:paraId="5965D09D" w14:textId="77777777" w:rsidR="00A820B6" w:rsidRPr="00BB4288" w:rsidRDefault="00A820B6" w:rsidP="00A820B6">
      <w:pPr>
        <w:pStyle w:val="ListParagraph"/>
        <w:numPr>
          <w:ilvl w:val="0"/>
          <w:numId w:val="14"/>
        </w:numPr>
        <w:spacing w:after="200" w:line="276" w:lineRule="auto"/>
        <w:contextualSpacing/>
        <w:rPr>
          <w:rStyle w:val="tx2"/>
          <w:szCs w:val="24"/>
          <w:bdr w:val="none" w:sz="0" w:space="0" w:color="auto" w:frame="1"/>
        </w:rPr>
      </w:pPr>
      <w:r w:rsidRPr="00BB4288">
        <w:rPr>
          <w:rStyle w:val="tx2"/>
          <w:szCs w:val="24"/>
          <w:bdr w:val="none" w:sz="0" w:space="0" w:color="auto" w:frame="1"/>
        </w:rPr>
        <w:t xml:space="preserve">In what ways is the trait approach helpful in this type of selection? </w:t>
      </w:r>
    </w:p>
    <w:p w14:paraId="3200F9F1" w14:textId="77777777" w:rsidR="00A820B6" w:rsidRDefault="00A820B6" w:rsidP="00A820B6">
      <w:pPr>
        <w:pStyle w:val="ListParagraph"/>
        <w:rPr>
          <w:rStyle w:val="tx2"/>
          <w:szCs w:val="24"/>
          <w:bdr w:val="none" w:sz="0" w:space="0" w:color="auto" w:frame="1"/>
        </w:rPr>
      </w:pPr>
    </w:p>
    <w:p w14:paraId="6A816365" w14:textId="77777777" w:rsidR="00A820B6" w:rsidRDefault="00A820B6" w:rsidP="00A820B6">
      <w:pPr>
        <w:pStyle w:val="ListParagraph"/>
        <w:rPr>
          <w:rStyle w:val="tx2"/>
          <w:szCs w:val="24"/>
          <w:bdr w:val="none" w:sz="0" w:space="0" w:color="auto" w:frame="1"/>
        </w:rPr>
      </w:pPr>
      <w:r>
        <w:rPr>
          <w:rStyle w:val="tx2"/>
          <w:szCs w:val="24"/>
          <w:bdr w:val="none" w:sz="0" w:space="0" w:color="auto" w:frame="1"/>
        </w:rPr>
        <w:t>The trait approach allows us to identify key traits that make each candidate unique. Through application of this approach, we are able to accurately define Kelsey, Alexa, and Thomas’s differing traits and decide who may be best for a particular job.</w:t>
      </w:r>
    </w:p>
    <w:p w14:paraId="00CF1986" w14:textId="77777777" w:rsidR="00A820B6" w:rsidRPr="00BB4288" w:rsidRDefault="00A820B6" w:rsidP="00A820B6">
      <w:pPr>
        <w:pStyle w:val="ListParagraph"/>
        <w:rPr>
          <w:rStyle w:val="tx2"/>
          <w:szCs w:val="24"/>
          <w:bdr w:val="none" w:sz="0" w:space="0" w:color="auto" w:frame="1"/>
        </w:rPr>
      </w:pPr>
    </w:p>
    <w:p w14:paraId="2412D883" w14:textId="77777777" w:rsidR="00A820B6" w:rsidRPr="00BB4288" w:rsidRDefault="00A820B6" w:rsidP="00A820B6">
      <w:pPr>
        <w:pStyle w:val="ListParagraph"/>
        <w:numPr>
          <w:ilvl w:val="0"/>
          <w:numId w:val="14"/>
        </w:numPr>
        <w:spacing w:after="200" w:line="276" w:lineRule="auto"/>
        <w:contextualSpacing/>
        <w:rPr>
          <w:rStyle w:val="tx2"/>
          <w:szCs w:val="24"/>
          <w:bdr w:val="none" w:sz="0" w:space="0" w:color="auto" w:frame="1"/>
        </w:rPr>
      </w:pPr>
      <w:r w:rsidRPr="00BB4288">
        <w:rPr>
          <w:rStyle w:val="tx2"/>
          <w:szCs w:val="24"/>
          <w:bdr w:val="none" w:sz="0" w:space="0" w:color="auto" w:frame="1"/>
        </w:rPr>
        <w:t>In what ways are the weaknesses of the trait approach highlighted in this case?</w:t>
      </w:r>
    </w:p>
    <w:p w14:paraId="0208E13A" w14:textId="77777777" w:rsidR="00A820B6" w:rsidRDefault="00A820B6" w:rsidP="00A820B6">
      <w:pPr>
        <w:pStyle w:val="ListParagraph"/>
        <w:rPr>
          <w:szCs w:val="24"/>
        </w:rPr>
      </w:pPr>
    </w:p>
    <w:p w14:paraId="29B51F90" w14:textId="77777777" w:rsidR="00A820B6" w:rsidRDefault="00A820B6" w:rsidP="00A820B6">
      <w:pPr>
        <w:pStyle w:val="ListParagraph"/>
        <w:rPr>
          <w:szCs w:val="24"/>
        </w:rPr>
      </w:pPr>
      <w:r>
        <w:rPr>
          <w:szCs w:val="24"/>
        </w:rPr>
        <w:t>The trait approach has limited utility because it offers an almost endless list of traits and fails to adequately prioritize those traits. Also, as society changes over time, certain traits become more important than others. In this case, we can imagine that all three of the candidates likely possess a number of the traits listed in Tables 2.1 and 2.2. However, it is difficult to determine which trait is most important in a given scenario.</w:t>
      </w:r>
    </w:p>
    <w:p w14:paraId="24889CF6" w14:textId="77777777" w:rsidR="00A820B6" w:rsidRPr="00BB4288" w:rsidRDefault="00A820B6" w:rsidP="00A820B6">
      <w:pPr>
        <w:pStyle w:val="ListParagraph"/>
        <w:rPr>
          <w:szCs w:val="24"/>
        </w:rPr>
      </w:pPr>
      <w:r>
        <w:rPr>
          <w:szCs w:val="24"/>
        </w:rPr>
        <w:t xml:space="preserve">Through discussion, students should be able to see that sociability may be important for the director of research position if the role requires considerable collaboration. However, if that role is rather isolated, it may call for a leader with integrity and persistence over one who has high levels of sociability. </w:t>
      </w:r>
    </w:p>
    <w:p w14:paraId="27FA60B3" w14:textId="77777777" w:rsidR="003D0952" w:rsidRDefault="003D0952" w:rsidP="00A820B6">
      <w:pPr>
        <w:rPr>
          <w:b/>
        </w:rPr>
      </w:pPr>
    </w:p>
    <w:p w14:paraId="4B5C6E42" w14:textId="77777777" w:rsidR="00A820B6" w:rsidRPr="007F58FF" w:rsidRDefault="00A820B6" w:rsidP="00A820B6">
      <w:pPr>
        <w:rPr>
          <w:b/>
        </w:rPr>
      </w:pPr>
      <w:r w:rsidRPr="007F58FF">
        <w:rPr>
          <w:b/>
        </w:rPr>
        <w:t xml:space="preserve">Potential teaching approaches: </w:t>
      </w:r>
    </w:p>
    <w:p w14:paraId="33FEB727" w14:textId="77777777" w:rsidR="00A820B6" w:rsidRDefault="00A820B6" w:rsidP="00A820B6">
      <w:r>
        <w:t>This case study is conducive to group discussions and exercises.</w:t>
      </w:r>
    </w:p>
    <w:p w14:paraId="4DC514CE" w14:textId="77777777" w:rsidR="00A820B6" w:rsidRDefault="00A820B6" w:rsidP="00A820B6">
      <w:r>
        <w:t xml:space="preserve">Below is a way to structure a class, based on the trait approach and </w:t>
      </w:r>
      <w:r w:rsidR="00ED1F80" w:rsidRPr="00ED1F80">
        <w:t xml:space="preserve">Case </w:t>
      </w:r>
      <w:r w:rsidR="00B9266B" w:rsidRPr="00B9266B">
        <w:t xml:space="preserve">Study </w:t>
      </w:r>
      <w:r w:rsidRPr="00B9266B">
        <w:t>2.1:</w:t>
      </w:r>
    </w:p>
    <w:p w14:paraId="1CBC012C" w14:textId="77777777" w:rsidR="00A820B6" w:rsidRPr="00011025" w:rsidRDefault="00A820B6" w:rsidP="00A820B6">
      <w:pPr>
        <w:pStyle w:val="ListParagraph"/>
        <w:numPr>
          <w:ilvl w:val="0"/>
          <w:numId w:val="15"/>
        </w:numPr>
        <w:spacing w:after="200" w:line="276" w:lineRule="auto"/>
        <w:contextualSpacing/>
        <w:rPr>
          <w:szCs w:val="24"/>
        </w:rPr>
      </w:pPr>
      <w:r>
        <w:rPr>
          <w:szCs w:val="24"/>
        </w:rPr>
        <w:t>First, break the class into small groups and ask the groups to develop a list of the top 5 (or 10) major traits they believe are important for a strong leader. Students should prepare this list without referring to the book, based on their experiences.</w:t>
      </w:r>
    </w:p>
    <w:p w14:paraId="7385C2C2" w14:textId="77777777" w:rsidR="00A820B6" w:rsidRDefault="00A820B6" w:rsidP="00A820B6">
      <w:pPr>
        <w:pStyle w:val="ListParagraph"/>
        <w:numPr>
          <w:ilvl w:val="0"/>
          <w:numId w:val="15"/>
        </w:numPr>
        <w:spacing w:after="200" w:line="276" w:lineRule="auto"/>
        <w:contextualSpacing/>
        <w:rPr>
          <w:szCs w:val="24"/>
        </w:rPr>
      </w:pPr>
      <w:r>
        <w:rPr>
          <w:szCs w:val="24"/>
        </w:rPr>
        <w:t xml:space="preserve">Large-group discussion of the top 5 (or 10) lists, followed by a lecture on the trait </w:t>
      </w:r>
      <w:r w:rsidR="005D7E2A">
        <w:rPr>
          <w:szCs w:val="24"/>
        </w:rPr>
        <w:t>approach</w:t>
      </w:r>
      <w:r>
        <w:rPr>
          <w:szCs w:val="24"/>
        </w:rPr>
        <w:t>.</w:t>
      </w:r>
    </w:p>
    <w:p w14:paraId="6D8D7B25" w14:textId="77777777" w:rsidR="00A820B6" w:rsidRDefault="00A820B6" w:rsidP="00A820B6">
      <w:pPr>
        <w:pStyle w:val="ListParagraph"/>
        <w:numPr>
          <w:ilvl w:val="0"/>
          <w:numId w:val="15"/>
        </w:numPr>
        <w:spacing w:after="200" w:line="276" w:lineRule="auto"/>
        <w:contextualSpacing/>
        <w:rPr>
          <w:szCs w:val="24"/>
        </w:rPr>
      </w:pPr>
      <w:r w:rsidRPr="00011025">
        <w:rPr>
          <w:szCs w:val="24"/>
        </w:rPr>
        <w:t>Students</w:t>
      </w:r>
      <w:r>
        <w:rPr>
          <w:szCs w:val="24"/>
        </w:rPr>
        <w:t xml:space="preserve"> then</w:t>
      </w:r>
      <w:r w:rsidRPr="00011025">
        <w:rPr>
          <w:szCs w:val="24"/>
        </w:rPr>
        <w:t xml:space="preserve"> read </w:t>
      </w:r>
      <w:r w:rsidR="005D7E2A" w:rsidRPr="00011025">
        <w:rPr>
          <w:szCs w:val="24"/>
        </w:rPr>
        <w:t>Case</w:t>
      </w:r>
      <w:r w:rsidR="005D7E2A">
        <w:rPr>
          <w:szCs w:val="24"/>
        </w:rPr>
        <w:t xml:space="preserve"> </w:t>
      </w:r>
      <w:r>
        <w:rPr>
          <w:szCs w:val="24"/>
        </w:rPr>
        <w:t>2.1</w:t>
      </w:r>
      <w:r w:rsidRPr="00011025">
        <w:rPr>
          <w:szCs w:val="24"/>
        </w:rPr>
        <w:t xml:space="preserve"> and make a list of the major traits of each candidate (again, in small groups). </w:t>
      </w:r>
      <w:r>
        <w:rPr>
          <w:szCs w:val="24"/>
        </w:rPr>
        <w:t>S</w:t>
      </w:r>
      <w:r w:rsidRPr="00011025">
        <w:rPr>
          <w:szCs w:val="24"/>
        </w:rPr>
        <w:t xml:space="preserve">tudents should discuss the traits in </w:t>
      </w:r>
      <w:r>
        <w:rPr>
          <w:szCs w:val="24"/>
        </w:rPr>
        <w:t>these groups for a few minutes.</w:t>
      </w:r>
    </w:p>
    <w:p w14:paraId="67BA1F38" w14:textId="77777777" w:rsidR="00A820B6" w:rsidRDefault="00A820B6" w:rsidP="00A820B6">
      <w:pPr>
        <w:pStyle w:val="ListParagraph"/>
        <w:numPr>
          <w:ilvl w:val="0"/>
          <w:numId w:val="15"/>
        </w:numPr>
        <w:spacing w:after="200" w:line="276" w:lineRule="auto"/>
        <w:contextualSpacing/>
        <w:rPr>
          <w:szCs w:val="24"/>
        </w:rPr>
      </w:pPr>
      <w:r>
        <w:rPr>
          <w:szCs w:val="24"/>
        </w:rPr>
        <w:t>Professor discusses the questions from the case study. Large-group discussion should center on the limitations of this approach regarding this case.</w:t>
      </w:r>
    </w:p>
    <w:p w14:paraId="6A4C8D05" w14:textId="77777777" w:rsidR="00A820B6" w:rsidRDefault="00A820B6" w:rsidP="00A820B6">
      <w:pPr>
        <w:pStyle w:val="ListParagraph"/>
        <w:numPr>
          <w:ilvl w:val="0"/>
          <w:numId w:val="15"/>
        </w:numPr>
        <w:spacing w:after="200" w:line="276" w:lineRule="auto"/>
        <w:contextualSpacing/>
        <w:rPr>
          <w:szCs w:val="24"/>
        </w:rPr>
      </w:pPr>
      <w:r>
        <w:rPr>
          <w:szCs w:val="24"/>
        </w:rPr>
        <w:t>Finally, the professor may choose to conduct in-class exercise</w:t>
      </w:r>
      <w:r w:rsidR="00AA2DAF">
        <w:rPr>
          <w:szCs w:val="24"/>
        </w:rPr>
        <w:t>s listed</w:t>
      </w:r>
      <w:r>
        <w:rPr>
          <w:szCs w:val="24"/>
        </w:rPr>
        <w:t xml:space="preserve"> below.</w:t>
      </w:r>
    </w:p>
    <w:p w14:paraId="15CAE551" w14:textId="77777777" w:rsidR="00A820B6" w:rsidRDefault="00A820B6" w:rsidP="00A820B6">
      <w:pPr>
        <w:pStyle w:val="ListParagraph"/>
        <w:ind w:left="1080"/>
        <w:rPr>
          <w:szCs w:val="24"/>
        </w:rPr>
      </w:pPr>
    </w:p>
    <w:p w14:paraId="23CC0881" w14:textId="77777777" w:rsidR="00A820B6" w:rsidRPr="00237A7D" w:rsidRDefault="00A820B6" w:rsidP="00A820B6">
      <w:r w:rsidRPr="00237A7D">
        <w:t xml:space="preserve">Exercises for this case study: </w:t>
      </w:r>
    </w:p>
    <w:p w14:paraId="656EF98E" w14:textId="77777777" w:rsidR="00A820B6" w:rsidRDefault="00A820B6" w:rsidP="00A820B6">
      <w:pPr>
        <w:pStyle w:val="ListParagraph"/>
        <w:numPr>
          <w:ilvl w:val="0"/>
          <w:numId w:val="16"/>
        </w:numPr>
        <w:spacing w:after="200" w:line="276" w:lineRule="auto"/>
        <w:contextualSpacing/>
        <w:rPr>
          <w:szCs w:val="24"/>
        </w:rPr>
      </w:pPr>
      <w:r>
        <w:rPr>
          <w:szCs w:val="24"/>
        </w:rPr>
        <w:lastRenderedPageBreak/>
        <w:t>In small groups, students will write a job description for the director of research role. Each group is assigned a candidate (Alexa, Kelsey, or Thomas). They are to write a job description that would lead to the selection of their candidate. Students should be careful to write a description that not only lists traits but also describes work that requires the traits of their candidate to shine through over and above the other traits.</w:t>
      </w:r>
    </w:p>
    <w:p w14:paraId="6D689B5E" w14:textId="77777777" w:rsidR="00A820B6" w:rsidRDefault="00A820B6" w:rsidP="00A820B6">
      <w:pPr>
        <w:pStyle w:val="ListParagraph"/>
        <w:numPr>
          <w:ilvl w:val="0"/>
          <w:numId w:val="16"/>
        </w:numPr>
        <w:spacing w:after="200" w:line="276" w:lineRule="auto"/>
        <w:contextualSpacing/>
        <w:rPr>
          <w:szCs w:val="24"/>
        </w:rPr>
      </w:pPr>
      <w:r>
        <w:rPr>
          <w:szCs w:val="24"/>
        </w:rPr>
        <w:t>In small groups, students can write 10 interview questions aimed at helping them discover other leadership traits of the candidates. If time permits, students can role-play interviews</w:t>
      </w:r>
      <w:r w:rsidRPr="000E13C7">
        <w:rPr>
          <w:szCs w:val="24"/>
        </w:rPr>
        <w:t xml:space="preserve"> </w:t>
      </w:r>
      <w:r>
        <w:rPr>
          <w:szCs w:val="24"/>
        </w:rPr>
        <w:t>(below).</w:t>
      </w:r>
    </w:p>
    <w:p w14:paraId="611D5CBB" w14:textId="77777777" w:rsidR="00A820B6" w:rsidRDefault="00A820B6" w:rsidP="00A820B6">
      <w:pPr>
        <w:pStyle w:val="ListParagraph"/>
        <w:numPr>
          <w:ilvl w:val="0"/>
          <w:numId w:val="16"/>
        </w:numPr>
        <w:spacing w:after="200" w:line="276" w:lineRule="auto"/>
        <w:contextualSpacing/>
        <w:rPr>
          <w:szCs w:val="24"/>
        </w:rPr>
      </w:pPr>
      <w:r>
        <w:rPr>
          <w:szCs w:val="24"/>
        </w:rPr>
        <w:t>Students role-play interviews with each of the candidates. Here, students are assigned a role: Two students can be Sandra Coke and her assistant, with the others acting as each of the candidates. Coke and her assistant develop questions for the candidates and conduct 5-min interviews in order to determine each one’s leadership traits and suitability for the job. Students then report their findings to the wider class and discuss the hires.</w:t>
      </w:r>
    </w:p>
    <w:p w14:paraId="3E7B6E3D" w14:textId="77777777" w:rsidR="00A820B6" w:rsidRPr="00037384" w:rsidRDefault="00A820B6" w:rsidP="00A820B6">
      <w:r>
        <w:t xml:space="preserve">The trait approach is </w:t>
      </w:r>
      <w:r w:rsidRPr="001173D3">
        <w:t>considered intuitively appealing as leaders are viewed as special people with special qualities. Ask student to pick one of the candidates from the case and argue that this person does possess special qualities. Ask students to write down their thoughts in 150</w:t>
      </w:r>
      <w:r w:rsidR="00AF24C1">
        <w:t>–</w:t>
      </w:r>
      <w:r w:rsidRPr="001173D3">
        <w:t xml:space="preserve">200 words. Do not allow students to sit on the fence. They will focus on one candidate </w:t>
      </w:r>
      <w:r>
        <w:t xml:space="preserve">only </w:t>
      </w:r>
      <w:r w:rsidRPr="001173D3">
        <w:t>and then share with their small group.</w:t>
      </w:r>
    </w:p>
    <w:p w14:paraId="2041011D" w14:textId="77777777" w:rsidR="00542CC3" w:rsidRPr="00A44E55" w:rsidRDefault="00542CC3" w:rsidP="006E5044"/>
    <w:sectPr w:rsidR="00542CC3" w:rsidRPr="00A44E55" w:rsidSect="003E708D">
      <w:headerReference w:type="default" r:id="rId8"/>
      <w:pgSz w:w="12240" w:h="15840"/>
      <w:pgMar w:top="1440" w:right="18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6604C" w14:textId="77777777" w:rsidR="00CA4233" w:rsidRDefault="00CA4233">
      <w:r>
        <w:separator/>
      </w:r>
    </w:p>
  </w:endnote>
  <w:endnote w:type="continuationSeparator" w:id="0">
    <w:p w14:paraId="60473D30" w14:textId="77777777" w:rsidR="00CA4233" w:rsidRDefault="00CA4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DC4DFE" w14:textId="77777777" w:rsidR="00CA4233" w:rsidRDefault="00CA4233">
      <w:r>
        <w:separator/>
      </w:r>
    </w:p>
  </w:footnote>
  <w:footnote w:type="continuationSeparator" w:id="0">
    <w:p w14:paraId="7D61F00F" w14:textId="77777777" w:rsidR="00CA4233" w:rsidRDefault="00CA42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91FBD" w14:textId="77777777" w:rsidR="00A820B6" w:rsidRPr="000B4D1E" w:rsidRDefault="00A820B6" w:rsidP="00A820B6">
    <w:pPr>
      <w:pStyle w:val="NormalWeb"/>
      <w:jc w:val="right"/>
      <w:rPr>
        <w:rFonts w:asciiTheme="minorHAnsi" w:hAnsiTheme="minorHAnsi"/>
      </w:rPr>
    </w:pPr>
    <w:r w:rsidRPr="000B4D1E">
      <w:rPr>
        <w:rFonts w:asciiTheme="minorHAnsi" w:hAnsiTheme="minorHAnsi"/>
      </w:rPr>
      <w:t xml:space="preserve">Northouse, </w:t>
    </w:r>
    <w:r w:rsidRPr="000B4D1E">
      <w:rPr>
        <w:rFonts w:asciiTheme="minorHAnsi" w:hAnsiTheme="minorHAnsi"/>
        <w:i/>
        <w:iCs/>
      </w:rPr>
      <w:t>Leadership 8e</w:t>
    </w:r>
  </w:p>
  <w:p w14:paraId="5943A0CD" w14:textId="77777777" w:rsidR="004762E3" w:rsidRPr="006E5044" w:rsidRDefault="00A820B6" w:rsidP="00A820B6">
    <w:pPr>
      <w:pStyle w:val="NormalWeb"/>
      <w:jc w:val="right"/>
      <w:rPr>
        <w:rFonts w:ascii="Arial" w:hAnsi="Arial" w:cs="Arial"/>
        <w:color w:val="FF0000"/>
        <w:sz w:val="20"/>
      </w:rPr>
    </w:pPr>
    <w:r w:rsidRPr="000B4D1E">
      <w:rPr>
        <w:rFonts w:asciiTheme="minorHAnsi" w:hAnsiTheme="minorHAnsi"/>
      </w:rPr>
      <w:t>SAGE Publications,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93E7E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6C2409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21E75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8CEFEFE"/>
    <w:lvl w:ilvl="0">
      <w:start w:val="1"/>
      <w:numFmt w:val="decimal"/>
      <w:lvlText w:val="%1."/>
      <w:lvlJc w:val="left"/>
      <w:pPr>
        <w:tabs>
          <w:tab w:val="num" w:pos="720"/>
        </w:tabs>
        <w:ind w:left="720" w:hanging="360"/>
      </w:pPr>
    </w:lvl>
  </w:abstractNum>
  <w:abstractNum w:abstractNumId="4" w15:restartNumberingAfterBreak="0">
    <w:nsid w:val="06A92BD6"/>
    <w:multiLevelType w:val="hybridMultilevel"/>
    <w:tmpl w:val="F0C8C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7B2867"/>
    <w:multiLevelType w:val="hybridMultilevel"/>
    <w:tmpl w:val="65D2BF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D5A6CE6"/>
    <w:multiLevelType w:val="hybridMultilevel"/>
    <w:tmpl w:val="F61414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711676"/>
    <w:multiLevelType w:val="hybridMultilevel"/>
    <w:tmpl w:val="CCBCDAE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A91061F"/>
    <w:multiLevelType w:val="hybridMultilevel"/>
    <w:tmpl w:val="046C0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D748B9"/>
    <w:multiLevelType w:val="hybridMultilevel"/>
    <w:tmpl w:val="2EC81C1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29229A"/>
    <w:multiLevelType w:val="hybridMultilevel"/>
    <w:tmpl w:val="2A14BC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712095F"/>
    <w:multiLevelType w:val="hybridMultilevel"/>
    <w:tmpl w:val="BC5A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6E05969"/>
    <w:multiLevelType w:val="hybridMultilevel"/>
    <w:tmpl w:val="99584C24"/>
    <w:lvl w:ilvl="0" w:tplc="07A6CAF6">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D76479"/>
    <w:multiLevelType w:val="hybridMultilevel"/>
    <w:tmpl w:val="92184EDA"/>
    <w:lvl w:ilvl="0" w:tplc="08843364">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A0193C"/>
    <w:multiLevelType w:val="hybridMultilevel"/>
    <w:tmpl w:val="E10ABB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A055FA8"/>
    <w:multiLevelType w:val="hybridMultilevel"/>
    <w:tmpl w:val="9BD6CAA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11"/>
  </w:num>
  <w:num w:numId="4">
    <w:abstractNumId w:val="8"/>
  </w:num>
  <w:num w:numId="5">
    <w:abstractNumId w:val="9"/>
  </w:num>
  <w:num w:numId="6">
    <w:abstractNumId w:val="5"/>
  </w:num>
  <w:num w:numId="7">
    <w:abstractNumId w:val="2"/>
  </w:num>
  <w:num w:numId="8">
    <w:abstractNumId w:val="1"/>
  </w:num>
  <w:num w:numId="9">
    <w:abstractNumId w:val="0"/>
  </w:num>
  <w:num w:numId="10">
    <w:abstractNumId w:val="3"/>
  </w:num>
  <w:num w:numId="11">
    <w:abstractNumId w:val="12"/>
  </w:num>
  <w:num w:numId="12">
    <w:abstractNumId w:val="13"/>
  </w:num>
  <w:num w:numId="13">
    <w:abstractNumId w:val="10"/>
  </w:num>
  <w:num w:numId="14">
    <w:abstractNumId w:val="6"/>
  </w:num>
  <w:num w:numId="15">
    <w:abstractNumId w:val="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820B6"/>
    <w:rsid w:val="00024CB8"/>
    <w:rsid w:val="00033437"/>
    <w:rsid w:val="000F388C"/>
    <w:rsid w:val="00185227"/>
    <w:rsid w:val="001B761C"/>
    <w:rsid w:val="001D5B89"/>
    <w:rsid w:val="001F7343"/>
    <w:rsid w:val="00227074"/>
    <w:rsid w:val="00237A7D"/>
    <w:rsid w:val="00272B2E"/>
    <w:rsid w:val="002D0F36"/>
    <w:rsid w:val="002F7E27"/>
    <w:rsid w:val="00327683"/>
    <w:rsid w:val="00331370"/>
    <w:rsid w:val="00361935"/>
    <w:rsid w:val="00370467"/>
    <w:rsid w:val="00393EAF"/>
    <w:rsid w:val="003C4235"/>
    <w:rsid w:val="003D0952"/>
    <w:rsid w:val="003D3DED"/>
    <w:rsid w:val="003D5045"/>
    <w:rsid w:val="003E708D"/>
    <w:rsid w:val="003E7BF7"/>
    <w:rsid w:val="003F0E55"/>
    <w:rsid w:val="0041308D"/>
    <w:rsid w:val="0047246C"/>
    <w:rsid w:val="004762E3"/>
    <w:rsid w:val="004765C1"/>
    <w:rsid w:val="00486A8A"/>
    <w:rsid w:val="004B17D5"/>
    <w:rsid w:val="004C7FAF"/>
    <w:rsid w:val="00500B36"/>
    <w:rsid w:val="0053536D"/>
    <w:rsid w:val="00542CC3"/>
    <w:rsid w:val="005646CF"/>
    <w:rsid w:val="00582851"/>
    <w:rsid w:val="00593132"/>
    <w:rsid w:val="005D7E2A"/>
    <w:rsid w:val="00616A17"/>
    <w:rsid w:val="006537C0"/>
    <w:rsid w:val="00661127"/>
    <w:rsid w:val="0067627F"/>
    <w:rsid w:val="00685DD9"/>
    <w:rsid w:val="006D1107"/>
    <w:rsid w:val="006E1D22"/>
    <w:rsid w:val="006E5044"/>
    <w:rsid w:val="0072507A"/>
    <w:rsid w:val="007557A1"/>
    <w:rsid w:val="00761723"/>
    <w:rsid w:val="007866AB"/>
    <w:rsid w:val="007B2823"/>
    <w:rsid w:val="007C1AC7"/>
    <w:rsid w:val="00811EC9"/>
    <w:rsid w:val="00844E69"/>
    <w:rsid w:val="00852986"/>
    <w:rsid w:val="00870008"/>
    <w:rsid w:val="00876836"/>
    <w:rsid w:val="008978D0"/>
    <w:rsid w:val="008B339D"/>
    <w:rsid w:val="008C4617"/>
    <w:rsid w:val="008D029E"/>
    <w:rsid w:val="008E46E0"/>
    <w:rsid w:val="00937E04"/>
    <w:rsid w:val="00956287"/>
    <w:rsid w:val="00963D40"/>
    <w:rsid w:val="00974AA9"/>
    <w:rsid w:val="009A40A6"/>
    <w:rsid w:val="009B2FE8"/>
    <w:rsid w:val="009B5834"/>
    <w:rsid w:val="00A059F3"/>
    <w:rsid w:val="00A1465F"/>
    <w:rsid w:val="00A44E55"/>
    <w:rsid w:val="00A820B6"/>
    <w:rsid w:val="00A84C45"/>
    <w:rsid w:val="00AA2DAF"/>
    <w:rsid w:val="00AB42AC"/>
    <w:rsid w:val="00AD5452"/>
    <w:rsid w:val="00AD5E2E"/>
    <w:rsid w:val="00AF24C1"/>
    <w:rsid w:val="00AF311C"/>
    <w:rsid w:val="00AF4F8B"/>
    <w:rsid w:val="00B164AA"/>
    <w:rsid w:val="00B31FED"/>
    <w:rsid w:val="00B36615"/>
    <w:rsid w:val="00B42E08"/>
    <w:rsid w:val="00B73564"/>
    <w:rsid w:val="00B9266B"/>
    <w:rsid w:val="00BB0C36"/>
    <w:rsid w:val="00BF54E9"/>
    <w:rsid w:val="00C048E3"/>
    <w:rsid w:val="00C5298F"/>
    <w:rsid w:val="00C55F1A"/>
    <w:rsid w:val="00C6457F"/>
    <w:rsid w:val="00C8654C"/>
    <w:rsid w:val="00CA4233"/>
    <w:rsid w:val="00CB2339"/>
    <w:rsid w:val="00CC1CBB"/>
    <w:rsid w:val="00CD1179"/>
    <w:rsid w:val="00CE4185"/>
    <w:rsid w:val="00CF39F3"/>
    <w:rsid w:val="00CF5F08"/>
    <w:rsid w:val="00D33536"/>
    <w:rsid w:val="00D37AF2"/>
    <w:rsid w:val="00D46302"/>
    <w:rsid w:val="00D667AA"/>
    <w:rsid w:val="00D8701F"/>
    <w:rsid w:val="00DA246F"/>
    <w:rsid w:val="00E352E1"/>
    <w:rsid w:val="00E52712"/>
    <w:rsid w:val="00E74418"/>
    <w:rsid w:val="00E83450"/>
    <w:rsid w:val="00E9784F"/>
    <w:rsid w:val="00EC67A7"/>
    <w:rsid w:val="00EC6AC2"/>
    <w:rsid w:val="00ED1F80"/>
    <w:rsid w:val="00F4373D"/>
    <w:rsid w:val="00F54DB9"/>
    <w:rsid w:val="00F7153D"/>
    <w:rsid w:val="00F77A8F"/>
    <w:rsid w:val="00FE64DE"/>
    <w:rsid w:val="00FF1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30DE21"/>
  <w15:docId w15:val="{16076ED2-102C-4B59-BBA4-E52E09034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42CC3"/>
    <w:pPr>
      <w:spacing w:after="120"/>
    </w:pPr>
    <w:rPr>
      <w:sz w:val="24"/>
      <w:szCs w:val="24"/>
    </w:rPr>
  </w:style>
  <w:style w:type="paragraph" w:styleId="Heading1">
    <w:name w:val="heading 1"/>
    <w:basedOn w:val="Normal"/>
    <w:next w:val="Normal"/>
    <w:link w:val="Heading1Char"/>
    <w:qFormat/>
    <w:rsid w:val="004762E3"/>
    <w:pPr>
      <w:keepNext/>
      <w:keepLines/>
      <w:spacing w:before="480"/>
      <w:outlineLvl w:val="0"/>
    </w:pPr>
    <w:rPr>
      <w:rFonts w:eastAsiaTheme="majorEastAsia" w:cstheme="majorBidi"/>
      <w:b/>
      <w:bCs/>
      <w:color w:val="2E74B5" w:themeColor="accent1" w:themeShade="BF"/>
      <w:sz w:val="28"/>
      <w:szCs w:val="28"/>
    </w:rPr>
  </w:style>
  <w:style w:type="paragraph" w:styleId="Heading2">
    <w:name w:val="heading 2"/>
    <w:basedOn w:val="Normal"/>
    <w:next w:val="Normal"/>
    <w:link w:val="Heading2Char"/>
    <w:unhideWhenUsed/>
    <w:qFormat/>
    <w:rsid w:val="00CB2339"/>
    <w:pPr>
      <w:keepNext/>
      <w:keepLines/>
      <w:spacing w:before="200"/>
      <w:outlineLvl w:val="1"/>
    </w:pPr>
    <w:rPr>
      <w:rFonts w:eastAsiaTheme="majorEastAsia"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42CC3"/>
    <w:pPr>
      <w:tabs>
        <w:tab w:val="center" w:pos="4320"/>
        <w:tab w:val="right" w:pos="8640"/>
      </w:tabs>
      <w:spacing w:after="0"/>
    </w:pPr>
  </w:style>
  <w:style w:type="character" w:styleId="PageNumber">
    <w:name w:val="page number"/>
    <w:basedOn w:val="DefaultParagraphFont"/>
    <w:rsid w:val="003E708D"/>
  </w:style>
  <w:style w:type="paragraph" w:styleId="ListParagraph">
    <w:name w:val="List Paragraph"/>
    <w:basedOn w:val="Normal"/>
    <w:uiPriority w:val="34"/>
    <w:qFormat/>
    <w:rsid w:val="00542CC3"/>
    <w:pPr>
      <w:ind w:left="720"/>
    </w:pPr>
    <w:rPr>
      <w:rFonts w:eastAsia="Calibri"/>
      <w:szCs w:val="22"/>
    </w:rPr>
  </w:style>
  <w:style w:type="character" w:styleId="Hyperlink">
    <w:name w:val="Hyperlink"/>
    <w:uiPriority w:val="99"/>
    <w:unhideWhenUsed/>
    <w:rsid w:val="00227074"/>
    <w:rPr>
      <w:color w:val="0000FF"/>
      <w:u w:val="single"/>
    </w:rPr>
  </w:style>
  <w:style w:type="character" w:customStyle="1" w:styleId="apple-converted-space">
    <w:name w:val="apple-converted-space"/>
    <w:basedOn w:val="DefaultParagraphFont"/>
    <w:rsid w:val="00E74418"/>
  </w:style>
  <w:style w:type="paragraph" w:customStyle="1" w:styleId="NumberedList">
    <w:name w:val="Numbered List"/>
    <w:basedOn w:val="Normal"/>
    <w:uiPriority w:val="99"/>
    <w:qFormat/>
    <w:rsid w:val="00542CC3"/>
    <w:pPr>
      <w:numPr>
        <w:numId w:val="11"/>
      </w:numPr>
      <w:spacing w:before="120"/>
    </w:pPr>
    <w:rPr>
      <w:rFonts w:eastAsia="Calibri"/>
      <w:szCs w:val="22"/>
    </w:rPr>
  </w:style>
  <w:style w:type="paragraph" w:customStyle="1" w:styleId="ReferenceText">
    <w:name w:val="Reference Text"/>
    <w:basedOn w:val="Normal"/>
    <w:uiPriority w:val="99"/>
    <w:qFormat/>
    <w:rsid w:val="00542CC3"/>
    <w:pPr>
      <w:spacing w:before="120" w:after="0"/>
      <w:ind w:left="720" w:hanging="720"/>
    </w:pPr>
    <w:rPr>
      <w:rFonts w:eastAsiaTheme="minorHAnsi" w:cstheme="minorBidi"/>
      <w:szCs w:val="22"/>
    </w:rPr>
  </w:style>
  <w:style w:type="paragraph" w:styleId="Footer">
    <w:name w:val="footer"/>
    <w:basedOn w:val="Normal"/>
    <w:link w:val="FooterChar"/>
    <w:rsid w:val="004762E3"/>
    <w:pPr>
      <w:tabs>
        <w:tab w:val="center" w:pos="4680"/>
        <w:tab w:val="right" w:pos="9360"/>
      </w:tabs>
    </w:pPr>
  </w:style>
  <w:style w:type="character" w:customStyle="1" w:styleId="FooterChar">
    <w:name w:val="Footer Char"/>
    <w:basedOn w:val="DefaultParagraphFont"/>
    <w:link w:val="Footer"/>
    <w:rsid w:val="004762E3"/>
    <w:rPr>
      <w:sz w:val="24"/>
      <w:szCs w:val="24"/>
    </w:rPr>
  </w:style>
  <w:style w:type="paragraph" w:styleId="Title">
    <w:name w:val="Title"/>
    <w:basedOn w:val="Normal"/>
    <w:next w:val="Normal"/>
    <w:link w:val="TitleChar"/>
    <w:qFormat/>
    <w:rsid w:val="004762E3"/>
    <w:pPr>
      <w:pBdr>
        <w:bottom w:val="single" w:sz="8" w:space="4" w:color="5B9BD5" w:themeColor="accent1"/>
      </w:pBdr>
      <w:spacing w:after="300"/>
      <w:contextualSpacing/>
    </w:pPr>
    <w:rPr>
      <w:rFonts w:eastAsiaTheme="majorEastAsia" w:cstheme="majorBidi"/>
      <w:color w:val="323E4F" w:themeColor="text2" w:themeShade="BF"/>
      <w:spacing w:val="5"/>
      <w:kern w:val="28"/>
      <w:sz w:val="52"/>
      <w:szCs w:val="52"/>
    </w:rPr>
  </w:style>
  <w:style w:type="character" w:customStyle="1" w:styleId="TitleChar">
    <w:name w:val="Title Char"/>
    <w:basedOn w:val="DefaultParagraphFont"/>
    <w:link w:val="Title"/>
    <w:rsid w:val="004762E3"/>
    <w:rPr>
      <w:rFonts w:eastAsiaTheme="majorEastAsia" w:cstheme="majorBidi"/>
      <w:color w:val="323E4F" w:themeColor="text2" w:themeShade="BF"/>
      <w:spacing w:val="5"/>
      <w:kern w:val="28"/>
      <w:sz w:val="52"/>
      <w:szCs w:val="52"/>
    </w:rPr>
  </w:style>
  <w:style w:type="character" w:customStyle="1" w:styleId="Heading1Char">
    <w:name w:val="Heading 1 Char"/>
    <w:basedOn w:val="DefaultParagraphFont"/>
    <w:link w:val="Heading1"/>
    <w:rsid w:val="004762E3"/>
    <w:rPr>
      <w:rFonts w:eastAsiaTheme="majorEastAsia" w:cstheme="majorBidi"/>
      <w:b/>
      <w:bCs/>
      <w:color w:val="2E74B5" w:themeColor="accent1" w:themeShade="BF"/>
      <w:sz w:val="28"/>
      <w:szCs w:val="28"/>
    </w:rPr>
  </w:style>
  <w:style w:type="paragraph" w:styleId="BalloonText">
    <w:name w:val="Balloon Text"/>
    <w:basedOn w:val="Normal"/>
    <w:link w:val="BalloonTextChar"/>
    <w:rsid w:val="00CF39F3"/>
    <w:rPr>
      <w:rFonts w:ascii="Tahoma" w:hAnsi="Tahoma" w:cs="Tahoma"/>
      <w:sz w:val="16"/>
      <w:szCs w:val="16"/>
    </w:rPr>
  </w:style>
  <w:style w:type="character" w:customStyle="1" w:styleId="BalloonTextChar">
    <w:name w:val="Balloon Text Char"/>
    <w:basedOn w:val="DefaultParagraphFont"/>
    <w:link w:val="BalloonText"/>
    <w:rsid w:val="00CF39F3"/>
    <w:rPr>
      <w:rFonts w:ascii="Tahoma" w:hAnsi="Tahoma" w:cs="Tahoma"/>
      <w:sz w:val="16"/>
      <w:szCs w:val="16"/>
    </w:rPr>
  </w:style>
  <w:style w:type="character" w:customStyle="1" w:styleId="Heading2Char">
    <w:name w:val="Heading 2 Char"/>
    <w:basedOn w:val="DefaultParagraphFont"/>
    <w:link w:val="Heading2"/>
    <w:rsid w:val="00CB2339"/>
    <w:rPr>
      <w:rFonts w:eastAsiaTheme="majorEastAsia" w:cstheme="majorBidi"/>
      <w:b/>
      <w:bCs/>
      <w:color w:val="5B9BD5" w:themeColor="accent1"/>
      <w:sz w:val="26"/>
      <w:szCs w:val="26"/>
    </w:rPr>
  </w:style>
  <w:style w:type="paragraph" w:customStyle="1" w:styleId="BulletedList">
    <w:name w:val="Bulleted List"/>
    <w:basedOn w:val="Normal"/>
    <w:qFormat/>
    <w:rsid w:val="00542CC3"/>
    <w:pPr>
      <w:numPr>
        <w:numId w:val="12"/>
      </w:numPr>
    </w:pPr>
  </w:style>
  <w:style w:type="character" w:customStyle="1" w:styleId="tx2">
    <w:name w:val="tx2"/>
    <w:basedOn w:val="DefaultParagraphFont"/>
    <w:rsid w:val="00A820B6"/>
  </w:style>
  <w:style w:type="character" w:customStyle="1" w:styleId="HeaderChar">
    <w:name w:val="Header Char"/>
    <w:basedOn w:val="DefaultParagraphFont"/>
    <w:link w:val="Header"/>
    <w:uiPriority w:val="99"/>
    <w:rsid w:val="00A820B6"/>
    <w:rPr>
      <w:sz w:val="24"/>
      <w:szCs w:val="24"/>
    </w:rPr>
  </w:style>
  <w:style w:type="paragraph" w:styleId="NormalWeb">
    <w:name w:val="Normal (Web)"/>
    <w:basedOn w:val="Normal"/>
    <w:uiPriority w:val="99"/>
    <w:unhideWhenUsed/>
    <w:rsid w:val="00A820B6"/>
    <w:pPr>
      <w:spacing w:before="100" w:beforeAutospacing="1" w:after="100" w:afterAutospacing="1"/>
    </w:pPr>
  </w:style>
  <w:style w:type="paragraph" w:customStyle="1" w:styleId="MTDisplayEquation">
    <w:name w:val="MTDisplayEquation"/>
    <w:basedOn w:val="Normal"/>
    <w:next w:val="Normal"/>
    <w:link w:val="MTDisplayEquationChar"/>
    <w:rsid w:val="00E9784F"/>
    <w:pPr>
      <w:tabs>
        <w:tab w:val="center" w:pos="4500"/>
        <w:tab w:val="right" w:pos="9000"/>
      </w:tabs>
    </w:pPr>
  </w:style>
  <w:style w:type="character" w:customStyle="1" w:styleId="MTDisplayEquationChar">
    <w:name w:val="MTDisplayEquation Char"/>
    <w:basedOn w:val="DefaultParagraphFont"/>
    <w:link w:val="MTDisplayEquation"/>
    <w:rsid w:val="00E9784F"/>
    <w:rPr>
      <w:sz w:val="24"/>
      <w:szCs w:val="24"/>
    </w:rPr>
  </w:style>
  <w:style w:type="paragraph" w:styleId="Revision">
    <w:name w:val="Revision"/>
    <w:hidden/>
    <w:uiPriority w:val="99"/>
    <w:semiHidden/>
    <w:rsid w:val="00237A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2AFDF-B923-4B9C-808A-F6E88D782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907</Words>
  <Characters>5174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Coastal Carolina University</Company>
  <LinksUpToDate>false</LinksUpToDate>
  <CharactersWithSpaces>6069</CharactersWithSpaces>
  <SharedDoc>false</SharedDoc>
  <HLinks>
    <vt:vector size="6" baseType="variant">
      <vt:variant>
        <vt:i4>2556018</vt:i4>
      </vt:variant>
      <vt:variant>
        <vt:i4>0</vt:i4>
      </vt:variant>
      <vt:variant>
        <vt:i4>0</vt:i4>
      </vt:variant>
      <vt:variant>
        <vt:i4>5</vt:i4>
      </vt:variant>
      <vt:variant>
        <vt:lpwstr>http://www.newsweek.com/suspicions-and-spies-silicon-valley-109827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Anandhakumar Ramachandran</dc:creator>
  <cp:lastModifiedBy>Editor</cp:lastModifiedBy>
  <cp:revision>21</cp:revision>
  <dcterms:created xsi:type="dcterms:W3CDTF">2018-01-20T04:59:00Z</dcterms:created>
  <dcterms:modified xsi:type="dcterms:W3CDTF">2018-02-11T19:30:00Z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